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2.Lage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178893111" name="4345ff50-e49b-11f0-b53f-b50fdcbf83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8455057" name="4345ff50-e49b-11f0-b53f-b50fdcbf838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2.Lage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8798524" name="5021c6a0-e49b-11f0-b53f-b50fdcbf83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672280" name="5021c6a0-e49b-11f0-b53f-b50fdcbf838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4006797" name="73e09fd0-e49b-11f0-b53f-b50fdcbf83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8944634" name="73e09fd0-e49b-11f0-b53f-b50fdcbf838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Via Sogn Gieri 9, 7402 Bonaduz</w:t>
          </w:r>
        </w:p>
        <w:p>
          <w:pPr>
            <w:spacing w:before="0" w:after="0"/>
          </w:pPr>
          <w:r>
            <w:t>649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